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30046229" name="b0a794e0-ec8a-11f0-83a0-6b8a12f8d9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2801689" name="b0a794e0-ec8a-11f0-83a0-6b8a12f8d9b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69879805" name="b3574b90-ec8a-11f0-83a0-6b8a12f8d9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6531626" name="b3574b90-ec8a-11f0-83a0-6b8a12f8d9b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EG - OG </w:t>
            </w:r>
          </w:p>
          <w:p>
            <w:pPr>
              <w:spacing w:before="0" w:after="0"/>
            </w:pPr>
            <w:r>
              <w:t>Speicheröfen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Elektrospeicherofen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63243091" name="ddcdcf20-ec8a-11f0-83a0-6b8a12f8d9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5763965" name="ddcdcf20-ec8a-11f0-83a0-6b8a12f8d9b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10115665" name="e2c46890-ec8a-11f0-83a0-6b8a12f8d9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6092489" name="e2c46890-ec8a-11f0-83a0-6b8a12f8d9b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Dorfstrasse 35B, 8914 Aeugst am Albis</w:t>
          </w:r>
        </w:p>
        <w:p>
          <w:pPr>
            <w:spacing w:before="0" w:after="0"/>
          </w:pPr>
          <w:r>
            <w:t>660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